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1A902"/>
    <w:p w14:paraId="730A4FEF">
      <w:pPr>
        <w:spacing w:line="540" w:lineRule="exact"/>
        <w:jc w:val="both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C2B0C0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4025FC4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C80F659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伊州财建[2024]81号伊犁州特克斯县喀拉托海镇2024年度牧民越冬放牧点生产用房（居住）建设项目项目支出绩效评价</w:t>
      </w:r>
    </w:p>
    <w:p w14:paraId="2B9838F2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报告</w:t>
      </w:r>
    </w:p>
    <w:p w14:paraId="38465CE9">
      <w:pPr>
        <w:spacing w:line="540" w:lineRule="exact"/>
        <w:jc w:val="center"/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1015EEDA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（202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年度）</w:t>
      </w:r>
    </w:p>
    <w:p w14:paraId="515AC551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 w14:paraId="3BB3CBBB">
      <w:pPr>
        <w:spacing w:line="540" w:lineRule="exact"/>
        <w:jc w:val="center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 w14:paraId="72154271">
      <w:pPr>
        <w:spacing w:line="540" w:lineRule="exact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 w14:paraId="28F06DAA">
      <w:pPr>
        <w:spacing w:line="540" w:lineRule="exac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 w14:paraId="6039619B">
      <w:pPr>
        <w:spacing w:line="700" w:lineRule="exact"/>
        <w:ind w:left="2238" w:leftChars="304" w:hanging="1600" w:hangingChars="5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项目名称：</w:t>
      </w:r>
      <w:bookmarkStart w:id="0" w:name="OLE_LINK1"/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伊州财建[2024]81号伊犁州特克斯县喀拉托海镇2024年度牧民越冬放牧点生产用房（居住）建设项目</w:t>
      </w:r>
      <w:bookmarkEnd w:id="0"/>
    </w:p>
    <w:p w14:paraId="4240A136"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实施单位（公章）：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特克斯县喀拉托海镇人民政府</w:t>
      </w:r>
    </w:p>
    <w:p w14:paraId="008F1106"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主管部门（公章）：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特克斯县喀拉托海镇人民政府</w:t>
      </w:r>
    </w:p>
    <w:p w14:paraId="44917C27"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项目负责人（签章）：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强鹏飞</w:t>
      </w:r>
    </w:p>
    <w:p w14:paraId="0D8AAB2F"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填报时间：</w:t>
      </w:r>
      <w:r>
        <w:rPr>
          <w:rStyle w:val="15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2025年05月20日</w:t>
      </w:r>
    </w:p>
    <w:p w14:paraId="3C7754E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 w14:paraId="2E24DE8F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 w14:paraId="2CF6433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 w14:paraId="37712E0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bookmarkStart w:id="20" w:name="_GoBack"/>
      <w:bookmarkEnd w:id="20"/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7CB0C990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815702D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4B24DA6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为认真贯彻落实自治区、自治州、县委2024年“十件民生实事”工作要求，坚持“人民至上、生命至上”，及时消除牧民越冬放牧点生产用房(居住)安全隐患，保障我镇各族农牧民群众的生命财产安全。依据：《关于申请特克斯县喀拉托海镇牧民越冬放牧点生产用房（居住）建设项目拨付工程款的报告》《关于下达2024年城乡抗震安居工程建设民生实施资金预算的通知》伊州财建【2024】81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p w14:paraId="04C670FB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68C61BB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对镇区范围牧民越冬放牧点生产用房(居住)进行拆除新建,选择有资质施工单位进行建设，强化设计、施工、工程质量、验收等相关环节监管，并邀请工程监理，验收工程质量，力争2024年10月底前，完成拆除及新建工作。在综合研判我镇牧区地质结构和运费的基础上，实施面积为15-30平方米木结构房屋，轻钢房，共建299户，单户建房价格控制在3万元以内，同时达到抗震、保温、防水要求，牧民越冬放牧点生产用房(居住)建成后上级有关部门按照相关要求进行验收。并对牧民越冬放牧点生产用房(居住)建立一户一策档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p w14:paraId="3386D5F7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项目实施情况：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项目目前已经完成实际设立的目标，项目在实施过程中严格按照目标设立的各阶段任务进行开展工作，在前期立项过程中严格把质量关，建立安全防护机制，保证项目实施各阶段安全顺利进行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91C6D5B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7882112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13140D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伊犁州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2024年城乡抗震安居工程建设民生实施资金。</w:t>
      </w:r>
    </w:p>
    <w:p w14:paraId="72730C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0A26FE4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牧民越冬放牧点生产用房建设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6CB5D6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4528C82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1" w:name="OLE_LINK15"/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137222D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 w:val="0"/>
          <w:bCs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通过《关于下达2024年城乡抗震安居工程建设民生实施资金预算的通知》伊州财建【2024】81号，完成拆除及新建工作。在综合研判我镇牧区地质结构和运费的基础上，实施面积为15-30平方米木结构房屋，轻钢房，共建299户，单户建房价格控制在3万元以内，同时达到抗震、保温、防水要求，牧民越冬放牧点生产用房(居住)建成后上级有关部门按照相关要求进行验收。改善牧民生活环境，提供牧民住房保障，提供居民生活水平。</w:t>
      </w:r>
    </w:p>
    <w:p w14:paraId="02F4DC3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4EB7545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2" w:name="OLE_LINK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2024年9月1日至9月15日完成项目前期手续</w:t>
      </w:r>
    </w:p>
    <w:p w14:paraId="70ECE7DF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2024年9月30日开工建设</w:t>
      </w:r>
    </w:p>
    <w:p w14:paraId="45CA480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2024年11月30日前完成项目竣工验收</w:t>
      </w:r>
    </w:p>
    <w:p w14:paraId="357D1F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2025年5月完成项目绩效自评工作</w:t>
      </w:r>
      <w:bookmarkEnd w:id="2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bookmarkEnd w:id="1"/>
    </w:p>
    <w:p w14:paraId="786E5BC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851E35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bookmarkStart w:id="3" w:name="OLE_LINK16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942112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shd w:val="clear" w:color="auto" w:fill="auto"/>
          <w:lang w:val="en-US" w:eastAsia="zh-CN"/>
        </w:rPr>
        <w:t>1.绩效评价完整性</w:t>
      </w:r>
    </w:p>
    <w:p w14:paraId="05AE111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6E50883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在评价指标体系的构建上，充分考虑了项目的性质、目标以及预期成果，选取了具有代表性和可衡量性的关键指标，涵盖了经济效益、社会效益、</w:t>
      </w:r>
      <w:r>
        <w:rPr>
          <w:rFonts w:hint="eastAsia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效益等多个维度，力求全方位反映项目的绩效状况。同时，对于每个指标的评价标准和数据来源均进行了明确说明，确保评价结果的客观性和可追溯性。</w:t>
      </w:r>
    </w:p>
    <w:p w14:paraId="6135390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数据收集与分析环节，采用了多种科学合理的方法，如实地调研、问卷调查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0AA1AFD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41F86F7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gree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auto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7B390C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1E03A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2EEC8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通过对项目预算执行情况及各项绩效目标达成程度的系统性分析，全面、客观地评估项目在预定周期内的实施效果，包括经济效益、社会效益、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效益以及可持续性等多维度指标，为项目后续的改进与优化提供科学依据。</w:t>
      </w:r>
    </w:p>
    <w:p w14:paraId="0ADA9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1EB04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6901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14CFD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BF2C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365B1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4097C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7771D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021E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3E2BFC9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49FE74A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本项目预算绩效评价报告的评价对象是伊州财建[2024]81号伊犁州特克斯县喀拉托海镇2024年度牧民越冬放牧点生产用房（居住）建设项目及其预算执行情况。该项目由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特克斯县喀拉托海镇人民政府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负责实施，旨在改善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本镇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牧民生活环境，提供牧民住房保障，提供居民生活水平。项目预算涵盖从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2024年9月30日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12DA388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3A86B66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3AB8ACDD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4FA86FEC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22F19CF5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60C0BEA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影响：考察项目对社会、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、经济等方面的综合影响。</w:t>
      </w:r>
      <w:bookmarkEnd w:id="3"/>
    </w:p>
    <w:p w14:paraId="66FE090E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4163039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bookmarkStart w:id="4" w:name="OLE_LINK17"/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332BAD7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79006AA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0540CA24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013BDEB1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52C32338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5426712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71CB7B02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4D14E0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56C2954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2D2DB0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2D4DF745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4DCED767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19E521D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8876661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473C6CD3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033256B1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195E11D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43ADF4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1756E5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（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）因素分析法。是指综合分析影响绩效目标实现、实施效果的内外部因素的方法。</w:t>
      </w:r>
    </w:p>
    <w:p w14:paraId="102B7B9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76A35EE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</w:t>
      </w:r>
      <w:r>
        <w:rPr>
          <w:rFonts w:hint="eastAsia" w:ascii="Times New Roman" w:hAnsi="Times New Roman" w:eastAsia="仿宋_GB2312" w:cs="Times New Roman"/>
          <w:b w:val="0"/>
          <w:bCs w:val="0"/>
          <w:lang w:eastAsia="zh-CN"/>
        </w:rPr>
        <w:t>，指以预先制定的目标、计划、预算、定额等作为评价标准。</w:t>
      </w:r>
      <w:bookmarkEnd w:id="4"/>
    </w:p>
    <w:p w14:paraId="3DF4320B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47AC2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bookmarkStart w:id="5" w:name="OLE_LINK18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33894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64EB6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5422F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82BD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50E64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384A5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6D7E9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16DF1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5C59F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330A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2615C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  <w:bookmarkEnd w:id="5"/>
    </w:p>
    <w:p w14:paraId="08B31EAB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综合评价情况及评价结论（附相关评分表）</w:t>
      </w:r>
    </w:p>
    <w:p w14:paraId="0D500F6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highlight w:val="none"/>
          <w:lang w:val="en-US" w:eastAsia="zh-CN"/>
        </w:rPr>
      </w:pPr>
      <w:bookmarkStart w:id="6" w:name="OLE_LINK19"/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highlight w:val="none"/>
          <w:lang w:val="en-US" w:eastAsia="zh-CN"/>
        </w:rPr>
        <w:t>评价情况</w:t>
      </w:r>
    </w:p>
    <w:p w14:paraId="34EFC38C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伊州财建[2024]81号伊犁州特克斯县喀拉托海镇2024年度牧民越冬放牧点生产用房（居住）建设项目在改善牧民生活环境，提供牧民住房保障，提供居民生活水平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项目实施后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完成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299套牧民生产用房，达到了抗震、保温、防水等要求，切实改善了牧民越冬放牧点生产生活环境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等。</w:t>
      </w:r>
    </w:p>
    <w:p w14:paraId="028BAB4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特克斯县喀拉托海镇人民政府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59CAEB7A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效益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经济效益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等方面产生了积极的影响。具体而言，城乡抗震安居工程建设房屋安全隐患排查整治成果等方面的提升，为项目的利益相关者带来了实实在在的利益。</w:t>
      </w:r>
    </w:p>
    <w:p w14:paraId="6DB7EC2B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综上所述，伊州财建[2024]81号伊犁州特克斯县喀拉托海镇2024年度牧民越冬放牧点生产用房（居住）建设项目在绩效评价中表现出色，达到了项目的预期目标，并在多个方面取得了显著的成效。</w:t>
      </w:r>
    </w:p>
    <w:p w14:paraId="3C06E54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65C47ED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：总得分为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  <w:bookmarkEnd w:id="6"/>
    </w:p>
    <w:p w14:paraId="72465F9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2376B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70A0D6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B15D28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F9614B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D11E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D8AC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09F8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453B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56C9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2BDB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2561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BFB2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7115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C70B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58B1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43FF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2F075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AFE7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B5B0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A156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7BE96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6A64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E823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C917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49A69A7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7D8BC45E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3EAC521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794A480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7B4497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6DC468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33E9CD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0EF8AA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AACD669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2D86C5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31087F5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30AA3EB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0B7084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52A333D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428D1BF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25B51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76773E8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2D42F7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22EE4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0333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41C49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0394522B">
      <w:pPr>
        <w:pStyle w:val="9"/>
        <w:numPr>
          <w:ilvl w:val="0"/>
          <w:numId w:val="4"/>
        </w:numPr>
        <w:spacing w:before="0" w:after="0" w:line="560" w:lineRule="exact"/>
        <w:ind w:left="-13" w:leftChars="0" w:firstLine="643" w:firstLineChars="0"/>
        <w:jc w:val="both"/>
        <w:rPr>
          <w:rFonts w:hint="default" w:ascii="Times New Roman" w:hAnsi="Times New Roman" w:eastAsia="楷体" w:cs="Times New Roman"/>
          <w:highlight w:val="none"/>
        </w:rPr>
      </w:pPr>
      <w:bookmarkStart w:id="7" w:name="OLE_LINK20"/>
      <w:r>
        <w:rPr>
          <w:rFonts w:hint="default" w:ascii="Times New Roman" w:hAnsi="Times New Roman" w:eastAsia="楷体" w:cs="Times New Roman"/>
          <w:highlight w:val="none"/>
        </w:rPr>
        <w:t>项目过程情况</w:t>
      </w:r>
    </w:p>
    <w:p w14:paraId="098CB6D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2AE1531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38E61F1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5F8D52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6B9026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0DEEFF4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4169940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（3）资金使用合规性</w:t>
      </w:r>
    </w:p>
    <w:p w14:paraId="7E001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F9D4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319FB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1EE2462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090180B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0D5FE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7CC68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7814E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2F4B30E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07106E4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00065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D57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9338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  <w:bookmarkEnd w:id="7"/>
    </w:p>
    <w:p w14:paraId="28FA191D">
      <w:pPr>
        <w:pStyle w:val="10"/>
        <w:numPr>
          <w:ilvl w:val="0"/>
          <w:numId w:val="4"/>
        </w:numPr>
        <w:spacing w:line="560" w:lineRule="exact"/>
        <w:ind w:left="-13" w:leftChars="0" w:firstLine="643" w:firstLineChars="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bookmarkStart w:id="8" w:name="OLE_LINK21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151A10B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087B79B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200FD106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9" w:name="OLE_LINK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指标1：也什克勒克村新建越冬房户数，指标值：&gt;=32户，实际完成值：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32户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9"/>
    </w:p>
    <w:p w14:paraId="48FF577E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2：柯尔干布拉克村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新建越冬房户数，指标值：&gt;=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25户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</w:p>
    <w:p w14:paraId="6BC123B5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3：阿克托海村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新建越冬房户数，指标值：&gt;=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79户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</w:p>
    <w:p w14:paraId="2DEB54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达根别勒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村新建越冬房户数，指标值：&gt;=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户，实际完成值：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163户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6E5D10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6450F825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指标1：竣工验收合格率，指标值：=</w:t>
      </w:r>
      <w:bookmarkStart w:id="10" w:name="OLE_LINK4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bookmarkEnd w:id="1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</w:p>
    <w:p w14:paraId="07F787D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2FF66B71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11" w:name="OLE_LINK5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指标1：工作任务完成时限，指标值：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2024年11月30日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11"/>
    </w:p>
    <w:p w14:paraId="12632EC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283C1AE5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bookmarkStart w:id="12" w:name="OLE_LINK6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每户越冬房成本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，指标值：&lt;=3万元，实际完成值：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bookmarkEnd w:id="12"/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；</w:t>
      </w:r>
      <w:bookmarkEnd w:id="8"/>
    </w:p>
    <w:p w14:paraId="723AF5EC">
      <w:pPr>
        <w:pStyle w:val="10"/>
        <w:numPr>
          <w:ilvl w:val="0"/>
          <w:numId w:val="4"/>
        </w:numPr>
        <w:spacing w:line="560" w:lineRule="exact"/>
        <w:ind w:left="-13" w:leftChars="0" w:firstLine="643" w:firstLineChars="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bookmarkStart w:id="13" w:name="OLE_LINK22"/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7944C8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39B1AA7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32F7C76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3A631293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14" w:name="OLE_LINK7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bookmarkStart w:id="15" w:name="OLE_LINK12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城乡抗震安居工程建设房屋安全隐患排查整治成果</w:t>
      </w:r>
      <w:bookmarkEnd w:id="15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成效明显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bookmarkEnd w:id="14"/>
    </w:p>
    <w:p w14:paraId="715D910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06F68F23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指标1：服务对象满意度，指标值：&gt;=95%，实际完成值：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；偏差原因：</w:t>
      </w:r>
      <w:bookmarkStart w:id="16" w:name="OLE_LINK14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年初制定绩效目标时预期值设置偏低</w:t>
      </w:r>
      <w:bookmarkEnd w:id="16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bookmarkEnd w:id="13"/>
    </w:p>
    <w:p w14:paraId="397870B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7660EDD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伊州财建[2024]81号伊犁州特克斯县喀拉托海镇2024年度牧民越冬放牧点生产用房（居住）建设项目年初预算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万元，全年预算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万元，实际支出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897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%，项目绩效指标总体完成率为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%，总体偏差率为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</w:t>
      </w:r>
    </w:p>
    <w:p w14:paraId="6986AA01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49125DF7">
      <w:pPr>
        <w:spacing w:line="560" w:lineRule="exact"/>
        <w:ind w:firstLine="627" w:firstLineChars="200"/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</w:pPr>
      <w:bookmarkStart w:id="17" w:name="OLE_LINK23"/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（一）主要经验及做法</w:t>
      </w:r>
    </w:p>
    <w:p w14:paraId="1D26B76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74152E7F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C3D956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bookmarkStart w:id="18" w:name="OLE_LINK8"/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  <w:bookmarkEnd w:id="18"/>
    </w:p>
    <w:p w14:paraId="3032AFD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01F96DC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  <w:bookmarkEnd w:id="17"/>
    </w:p>
    <w:p w14:paraId="39989A9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05D01A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442CFE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086E0D2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6E0039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42A645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6F34AFF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19" w:name="page8"/>
      <w:bookmarkEnd w:id="19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1674B86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B45FB18">
      <w:pPr>
        <w:pStyle w:val="11"/>
        <w:spacing w:after="0" w:line="560" w:lineRule="exact"/>
        <w:ind w:left="0" w:leftChars="0"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9FC4EF-B1C0-44D5-8A2B-C0B78DEA06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5B4DC84-505F-4FFC-A803-EEA2FF95CB5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F81B07B-A252-402F-8498-178D59ACC69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AA4D6E3-06C8-4133-A1B2-000B70A94D65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5" w:fontKey="{5812F6D0-016F-44CD-8317-B6C0B376388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01C5116-77BA-4465-88FC-A9E6417F5019}"/>
  </w:font>
  <w:font w:name="WPSEMBED25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6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27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312228AA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A211A17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pPr>
        <w:ind w:left="-13"/>
      </w:pPr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50F8081F"/>
    <w:rsid w:val="74B6039A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3741ff4a-e04a-4b3f-babb-1b181d533e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8202</Words>
  <Characters>8457</Characters>
  <Lines>58</Lines>
  <Paragraphs>16</Paragraphs>
  <TotalTime>0</TotalTime>
  <ScaleCrop>false</ScaleCrop>
  <LinksUpToDate>false</LinksUpToDate>
  <CharactersWithSpaces>8459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2025-11-13T07:54:11Z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eyJoZGlkIjoiZjZjY2YzNDY3YWM4YThjNjdkZTk2MDAwYjE2OGQzNDQiLCJ1c2VySWQiOiIzNzI2MDMzNTYifQ==</vt:lpwstr>
  </property>
</Properties>
</file>